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6359A7">
        <w:rPr>
          <w:rFonts w:ascii="Times New Roman" w:hAnsi="Times New Roman"/>
          <w:sz w:val="24"/>
          <w:szCs w:val="24"/>
        </w:rPr>
        <w:t>78/1</w:t>
      </w:r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710A80">
        <w:rPr>
          <w:rFonts w:ascii="Times New Roman" w:hAnsi="Times New Roman"/>
          <w:sz w:val="24"/>
          <w:szCs w:val="24"/>
        </w:rPr>
        <w:t>19</w:t>
      </w:r>
      <w:r w:rsidRPr="00273887">
        <w:rPr>
          <w:rFonts w:ascii="Times New Roman" w:hAnsi="Times New Roman"/>
          <w:sz w:val="24"/>
          <w:szCs w:val="24"/>
        </w:rPr>
        <w:t>» ноября 201</w:t>
      </w:r>
      <w:r w:rsidR="00710A80">
        <w:rPr>
          <w:rFonts w:ascii="Times New Roman" w:hAnsi="Times New Roman"/>
          <w:sz w:val="24"/>
          <w:szCs w:val="24"/>
        </w:rPr>
        <w:t>9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C75373" w:rsidRPr="00273887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>«О подготовке и проведении итогового сочинения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(изложения) в 201</w:t>
      </w:r>
      <w:r w:rsidR="00710A80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- 20</w:t>
      </w:r>
      <w:r w:rsidR="00710A80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E0694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приказом Министерства образования и науки Российской Федерации от 26.12.2013 года № 1400 «Об утверждении Порядка проведения государственной итоговой аттестации по образовательным программам среднего общего образования» с изменениями, Законом Свердловской области от 15 июля 2013 года №78-03 «Об образовании в Свердловской области», </w:t>
      </w:r>
      <w:r w:rsidR="003C0F69">
        <w:rPr>
          <w:rFonts w:ascii="Times New Roman" w:hAnsi="Times New Roman"/>
          <w:sz w:val="24"/>
          <w:szCs w:val="24"/>
        </w:rPr>
        <w:t xml:space="preserve"> приказом</w:t>
      </w:r>
      <w:r w:rsidR="00C75373" w:rsidRPr="00C75373">
        <w:rPr>
          <w:rFonts w:ascii="Times New Roman" w:hAnsi="Times New Roman"/>
          <w:sz w:val="24"/>
          <w:szCs w:val="24"/>
        </w:rPr>
        <w:t xml:space="preserve"> Министерства общего ипрофессионального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>образования Свердловской области  от 18.11.2016 года № 533-Д</w:t>
      </w:r>
      <w:r w:rsidR="00956A85">
        <w:rPr>
          <w:rFonts w:ascii="Times New Roman" w:hAnsi="Times New Roman"/>
          <w:sz w:val="24"/>
          <w:szCs w:val="24"/>
        </w:rPr>
        <w:t xml:space="preserve">, </w:t>
      </w:r>
      <w:r w:rsidR="00E06941">
        <w:rPr>
          <w:rFonts w:ascii="Times New Roman" w:hAnsi="Times New Roman"/>
          <w:sz w:val="24"/>
          <w:szCs w:val="24"/>
        </w:rPr>
        <w:t xml:space="preserve"> </w:t>
      </w:r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r w:rsidR="00E06941">
        <w:rPr>
          <w:rFonts w:ascii="Times New Roman" w:hAnsi="Times New Roman"/>
          <w:sz w:val="24"/>
          <w:szCs w:val="24"/>
        </w:rPr>
        <w:t xml:space="preserve">Письмом </w:t>
      </w:r>
      <w:proofErr w:type="spellStart"/>
      <w:r w:rsidR="00E06941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E06941">
        <w:rPr>
          <w:rFonts w:ascii="Times New Roman" w:hAnsi="Times New Roman"/>
          <w:sz w:val="24"/>
          <w:szCs w:val="24"/>
        </w:rPr>
        <w:t xml:space="preserve"> от </w:t>
      </w:r>
      <w:hyperlink r:id="rId7" w:tgtFrame="_blank" w:history="1">
        <w:r w:rsidR="00710A80" w:rsidRPr="00710A80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24.09.2019 г. № 10-888</w:t>
        </w:r>
      </w:hyperlink>
      <w:r w:rsidR="00710A80">
        <w:rPr>
          <w:rFonts w:ascii="Times New Roman" w:hAnsi="Times New Roman"/>
          <w:sz w:val="24"/>
          <w:szCs w:val="24"/>
        </w:rPr>
        <w:t xml:space="preserve"> </w:t>
      </w:r>
      <w:r w:rsidR="00E06941">
        <w:rPr>
          <w:rFonts w:ascii="Times New Roman" w:hAnsi="Times New Roman"/>
          <w:sz w:val="24"/>
          <w:szCs w:val="24"/>
        </w:rPr>
        <w:t xml:space="preserve">(Порядок проведения Сочинения) </w:t>
      </w:r>
      <w:r w:rsidR="00C75373" w:rsidRPr="00C75373">
        <w:rPr>
          <w:rFonts w:ascii="Times New Roman" w:hAnsi="Times New Roman"/>
          <w:sz w:val="24"/>
          <w:szCs w:val="24"/>
        </w:rPr>
        <w:t>и в целях обеспечения процедуры проведения итогового сочинения для</w:t>
      </w:r>
      <w:r w:rsidR="00C75373">
        <w:rPr>
          <w:rFonts w:ascii="Times New Roman" w:hAnsi="Times New Roman"/>
          <w:sz w:val="24"/>
          <w:szCs w:val="24"/>
        </w:rPr>
        <w:t xml:space="preserve"> обучающихся, завершающих в 20</w:t>
      </w:r>
      <w:r w:rsidR="00710A80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 </w:t>
      </w:r>
      <w:proofErr w:type="gramEnd"/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C75373" w:rsidRPr="00C75373" w:rsidRDefault="00C75373" w:rsidP="007A1FC4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Провести итоговое сочинение для </w:t>
      </w:r>
      <w:proofErr w:type="gramStart"/>
      <w:r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75373">
        <w:rPr>
          <w:rFonts w:ascii="Times New Roman" w:hAnsi="Times New Roman"/>
          <w:sz w:val="24"/>
          <w:szCs w:val="24"/>
        </w:rPr>
        <w:t>, з</w:t>
      </w:r>
      <w:r w:rsidR="007A1FC4">
        <w:rPr>
          <w:rFonts w:ascii="Times New Roman" w:hAnsi="Times New Roman"/>
          <w:sz w:val="24"/>
          <w:szCs w:val="24"/>
        </w:rPr>
        <w:t>авершающих в 20</w:t>
      </w:r>
      <w:r w:rsidR="00710A80">
        <w:rPr>
          <w:rFonts w:ascii="Times New Roman" w:hAnsi="Times New Roman"/>
          <w:sz w:val="24"/>
          <w:szCs w:val="24"/>
        </w:rPr>
        <w:t>20</w:t>
      </w:r>
      <w:r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образования, в сроки, установленные Федеральной службой по надзору в сфере образования и науки (далее - </w:t>
      </w:r>
      <w:proofErr w:type="spellStart"/>
      <w:r w:rsidRPr="00C75373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Pr="00C75373">
        <w:rPr>
          <w:rFonts w:ascii="Times New Roman" w:hAnsi="Times New Roman"/>
          <w:sz w:val="24"/>
          <w:szCs w:val="24"/>
        </w:rPr>
        <w:t>):</w:t>
      </w:r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7A1FC4">
        <w:rPr>
          <w:rFonts w:ascii="Times New Roman" w:hAnsi="Times New Roman"/>
          <w:sz w:val="24"/>
          <w:szCs w:val="24"/>
        </w:rPr>
        <w:t>0</w:t>
      </w:r>
      <w:r w:rsidR="00710A80">
        <w:rPr>
          <w:rFonts w:ascii="Times New Roman" w:hAnsi="Times New Roman"/>
          <w:sz w:val="24"/>
          <w:szCs w:val="24"/>
        </w:rPr>
        <w:t>4</w:t>
      </w:r>
      <w:r w:rsidR="00C75373" w:rsidRPr="00C75373">
        <w:rPr>
          <w:rFonts w:ascii="Times New Roman" w:hAnsi="Times New Roman"/>
          <w:sz w:val="24"/>
          <w:szCs w:val="24"/>
        </w:rPr>
        <w:t xml:space="preserve"> декабря 201</w:t>
      </w:r>
      <w:r w:rsidR="00710A80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обучающихся, допущенных в рамках промежуточной аттестации к сдаче итогового сочинения (изложения), как условия допуска к государств</w:t>
      </w:r>
      <w:r w:rsidR="007A1FC4">
        <w:rPr>
          <w:rFonts w:ascii="Times New Roman" w:hAnsi="Times New Roman"/>
          <w:sz w:val="24"/>
          <w:szCs w:val="24"/>
        </w:rPr>
        <w:t>енной итоговой аттестации в 20</w:t>
      </w:r>
      <w:r w:rsidR="00710A80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по образовательным программам среднего общего образования;</w:t>
      </w:r>
      <w:proofErr w:type="gramEnd"/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>
        <w:rPr>
          <w:rFonts w:ascii="Times New Roman" w:hAnsi="Times New Roman"/>
          <w:sz w:val="24"/>
          <w:szCs w:val="24"/>
        </w:rPr>
        <w:t>0</w:t>
      </w:r>
      <w:r w:rsidR="00710A80">
        <w:rPr>
          <w:rFonts w:ascii="Times New Roman" w:hAnsi="Times New Roman"/>
          <w:sz w:val="24"/>
          <w:szCs w:val="24"/>
        </w:rPr>
        <w:t>5</w:t>
      </w:r>
      <w:r w:rsidR="007A1FC4">
        <w:rPr>
          <w:rFonts w:ascii="Times New Roman" w:hAnsi="Times New Roman"/>
          <w:sz w:val="24"/>
          <w:szCs w:val="24"/>
        </w:rPr>
        <w:t xml:space="preserve"> февраля 20</w:t>
      </w:r>
      <w:r w:rsidR="00710A80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года, </w:t>
      </w:r>
      <w:r w:rsidR="00710A80">
        <w:rPr>
          <w:rFonts w:ascii="Times New Roman" w:hAnsi="Times New Roman"/>
          <w:sz w:val="24"/>
          <w:szCs w:val="24"/>
        </w:rPr>
        <w:t>6</w:t>
      </w:r>
      <w:r w:rsidR="007A1FC4">
        <w:rPr>
          <w:rFonts w:ascii="Times New Roman" w:hAnsi="Times New Roman"/>
          <w:sz w:val="24"/>
          <w:szCs w:val="24"/>
        </w:rPr>
        <w:t xml:space="preserve"> мая 20</w:t>
      </w:r>
      <w:r w:rsidR="00710A80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>, повторно допущенных к сдаче итогового сочинения (изложения), в том числе: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>получивших (повторно получивших) по итоговому сочинению (изложению) неудовлетворительный результат («незачет»);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явившихся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на итоговое сочинение (изложение) по уважительным причинам (болезнь или иные обстоятельства, </w:t>
      </w:r>
      <w:r w:rsidRPr="00C75373">
        <w:rPr>
          <w:rFonts w:ascii="Times New Roman" w:hAnsi="Times New Roman"/>
          <w:i/>
          <w:iCs/>
          <w:sz w:val="24"/>
          <w:szCs w:val="24"/>
        </w:rPr>
        <w:t>подтвержденные документально</w:t>
      </w:r>
      <w:r w:rsidRPr="00C75373">
        <w:rPr>
          <w:rFonts w:ascii="Times New Roman" w:hAnsi="Times New Roman"/>
          <w:sz w:val="24"/>
          <w:szCs w:val="24"/>
        </w:rPr>
        <w:t>);</w:t>
      </w:r>
    </w:p>
    <w:p w:rsid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завершивших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сдачу итогового сочинения (изложения) по уважительным причинам (болезнь или иные обстоятельства, </w:t>
      </w:r>
      <w:r w:rsidR="003C0F69">
        <w:rPr>
          <w:rFonts w:ascii="Times New Roman" w:hAnsi="Times New Roman"/>
          <w:i/>
          <w:iCs/>
          <w:sz w:val="24"/>
          <w:szCs w:val="24"/>
        </w:rPr>
        <w:t>подтвержденные документально),</w:t>
      </w:r>
    </w:p>
    <w:p w:rsidR="003C0F69" w:rsidRPr="00C75373" w:rsidRDefault="003C0F69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0F69">
        <w:rPr>
          <w:rFonts w:ascii="Times New Roman" w:hAnsi="Times New Roman"/>
          <w:sz w:val="24"/>
          <w:szCs w:val="24"/>
        </w:rPr>
        <w:t>обучающиеся, удаленные с итогового сочинения (изложения) за нарушение требований, установленных в п. 7.16 Рекомендаций</w:t>
      </w:r>
      <w:r>
        <w:rPr>
          <w:rFonts w:ascii="Times New Roman" w:hAnsi="Times New Roman"/>
          <w:sz w:val="24"/>
          <w:szCs w:val="24"/>
        </w:rPr>
        <w:t>.</w:t>
      </w:r>
    </w:p>
    <w:p w:rsidR="007A1FC4" w:rsidRPr="007A1FC4" w:rsidRDefault="00C75373" w:rsidP="00C77F56">
      <w:pPr>
        <w:pStyle w:val="a6"/>
        <w:numPr>
          <w:ilvl w:val="1"/>
          <w:numId w:val="7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сочинения (изложения) в соответствии с методическими рекомендациями по организации и проведению итогового сочинения (изложения) 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</w:t>
      </w:r>
      <w:r w:rsidR="00C77F56" w:rsidRPr="00C77F56">
        <w:rPr>
          <w:rFonts w:ascii="Times New Roman" w:hAnsi="Times New Roman"/>
          <w:sz w:val="24"/>
          <w:szCs w:val="24"/>
        </w:rPr>
        <w:t xml:space="preserve">24.09.2019 г. № 10-888 </w:t>
      </w:r>
      <w:r w:rsidR="00E06941" w:rsidRPr="00E06941">
        <w:rPr>
          <w:rFonts w:ascii="Times New Roman" w:hAnsi="Times New Roman"/>
          <w:sz w:val="24"/>
          <w:szCs w:val="24"/>
        </w:rPr>
        <w:t>(Порядок проведения Сочинения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EA512E" w:rsidRPr="00EA512E" w:rsidRDefault="00EA512E" w:rsidP="00273887">
      <w:pPr>
        <w:pStyle w:val="Default"/>
        <w:numPr>
          <w:ilvl w:val="0"/>
          <w:numId w:val="73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сочинения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EA512E">
      <w:pPr>
        <w:pStyle w:val="Default"/>
        <w:numPr>
          <w:ilvl w:val="0"/>
          <w:numId w:val="73"/>
        </w:numPr>
        <w:jc w:val="both"/>
      </w:pPr>
      <w:r w:rsidRPr="00EA512E">
        <w:t>Храпко Галине Анатольевне:</w:t>
      </w:r>
    </w:p>
    <w:p w:rsidR="007A1FC4" w:rsidRPr="007A1FC4" w:rsidRDefault="007A1FC4" w:rsidP="00E163CF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</w:t>
      </w:r>
      <w:proofErr w:type="gramStart"/>
      <w:r w:rsidRPr="007A1F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1FC4">
        <w:rPr>
          <w:rFonts w:ascii="Times New Roman" w:hAnsi="Times New Roman"/>
          <w:sz w:val="24"/>
          <w:szCs w:val="24"/>
        </w:rPr>
        <w:t xml:space="preserve"> 1</w:t>
      </w:r>
      <w:r w:rsidR="00E163CF">
        <w:rPr>
          <w:rFonts w:ascii="Times New Roman" w:hAnsi="Times New Roman"/>
          <w:sz w:val="24"/>
          <w:szCs w:val="24"/>
        </w:rPr>
        <w:t xml:space="preserve">1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4269C9">
        <w:rPr>
          <w:rFonts w:ascii="Times New Roman" w:hAnsi="Times New Roman"/>
          <w:sz w:val="24"/>
          <w:szCs w:val="24"/>
        </w:rPr>
        <w:t>а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информирование под подпись обучающихся, их родителей (законных представителей) о месте, сроках, порядке проведения итогового сочинения (изложения), об основаниях для удаления, аннулирования результатов сочинения (изложения); о сроках и порядке подачи и рассмотрения апелляций; о сроках и порядке информирования о результатах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информировать под подпись обучающихся, их родителей (законных представителей) о сроках и порядке подачи и рассмотрения апелляций в случае получения обучающимся повторного неудовлетворительного результата («незачет») за итоговое сочинение (изложение) в соответствии с правилами подачи заявления, определенными в пунктах 53 - 55 Порядка;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сочинении (изложении) в сроки, установленные </w:t>
      </w:r>
      <w:proofErr w:type="spellStart"/>
      <w:r w:rsidR="007A1FC4" w:rsidRPr="007A1FC4">
        <w:rPr>
          <w:rFonts w:ascii="Times New Roman" w:hAnsi="Times New Roman"/>
          <w:sz w:val="24"/>
          <w:szCs w:val="24"/>
        </w:rPr>
        <w:t>Рособрнадзором</w:t>
      </w:r>
      <w:proofErr w:type="spellEnd"/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соблюдение прав обучающихся при проведении и проверке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</w:t>
      </w:r>
      <w:proofErr w:type="gramStart"/>
      <w:r w:rsidR="007A1FC4" w:rsidRPr="007A1F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A1FC4" w:rsidRPr="007A1FC4">
        <w:rPr>
          <w:rFonts w:ascii="Times New Roman" w:hAnsi="Times New Roman"/>
          <w:sz w:val="24"/>
          <w:szCs w:val="24"/>
        </w:rPr>
        <w:t xml:space="preserve"> под подпись с результатами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безопасность условий проведения итогового сочинения (изложения) в части охраны жизни и здоровья участников итогового сочинения (изложения).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сочинения (изложения), по проверке итогового сочинения (изложения) в соответствии с рекомендациями </w:t>
      </w:r>
      <w:proofErr w:type="spellStart"/>
      <w:r w:rsidR="00DD3E20" w:rsidRPr="00DD3E20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DD3E20" w:rsidRPr="00DD3E20">
        <w:rPr>
          <w:rFonts w:ascii="Times New Roman" w:hAnsi="Times New Roman"/>
          <w:sz w:val="24"/>
          <w:szCs w:val="24"/>
        </w:rPr>
        <w:t>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организовать образовательную и иную деятельность обучающихся 1-10 классов в день проведения итогового сочинения (изложения), обеспечить необходимые условия изолированности аудиторий, в которых проводится сочинение (изложение), режим тишины, соблюдение требований </w:t>
      </w:r>
      <w:proofErr w:type="spellStart"/>
      <w:r w:rsidRPr="00DD3E20">
        <w:rPr>
          <w:rFonts w:ascii="Times New Roman" w:hAnsi="Times New Roman"/>
          <w:sz w:val="24"/>
          <w:szCs w:val="24"/>
        </w:rPr>
        <w:t>СанПи</w:t>
      </w:r>
      <w:r w:rsidR="00C77F56">
        <w:rPr>
          <w:rFonts w:ascii="Times New Roman" w:hAnsi="Times New Roman"/>
          <w:sz w:val="24"/>
          <w:szCs w:val="24"/>
        </w:rPr>
        <w:t>н</w:t>
      </w:r>
      <w:proofErr w:type="spellEnd"/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материальное, технико-технологическое и программное оснащение общеобразовательной организации для проведения итогового сочинения (изложения);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школьных орфографических словарей (сочинение), школьных орфографических и толковых словарей (изложение) общеобразовательной организации для выдачи участникам в день проведения итогового сочинений (изложения), исключив наличие в аудитории проведения личных словарей обучающихся;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режим информационной безопасности при получении и передаче тем сочинения (текста изложения) в аудитории проведения; при печати, хранении и передаче в аудитории индивидуальных комплектов участников итогового сочинения (изложения); при сканировании, проверке, хранении работ участников итогового сочинения (изложения), возложив персональную ответственность за соблюдение режима информационной безопасности на конкретных лиц на каждом этапе проведения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аудитории для личных вещей участников и организаторов итогового сочинения (изложения), исключив возможность наличия любых сре</w:t>
      </w:r>
      <w:proofErr w:type="gramStart"/>
      <w:r w:rsidRPr="00DD3E20">
        <w:rPr>
          <w:rFonts w:ascii="Times New Roman" w:hAnsi="Times New Roman"/>
          <w:sz w:val="24"/>
          <w:szCs w:val="24"/>
        </w:rPr>
        <w:t>дств св</w:t>
      </w:r>
      <w:proofErr w:type="gramEnd"/>
      <w:r w:rsidRPr="00DD3E20">
        <w:rPr>
          <w:rFonts w:ascii="Times New Roman" w:hAnsi="Times New Roman"/>
          <w:sz w:val="24"/>
          <w:szCs w:val="24"/>
        </w:rPr>
        <w:t>язи, иных запрещенных материалов у всех участников и организаторов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произвольность распределения участников итогового сочи</w:t>
      </w:r>
      <w:r w:rsidR="00E803C4">
        <w:rPr>
          <w:rFonts w:ascii="Times New Roman" w:hAnsi="Times New Roman"/>
          <w:sz w:val="24"/>
          <w:szCs w:val="24"/>
        </w:rPr>
        <w:t xml:space="preserve">нения (изложения) по </w:t>
      </w:r>
      <w:r w:rsidRPr="00DD3E20">
        <w:rPr>
          <w:rFonts w:ascii="Times New Roman" w:hAnsi="Times New Roman"/>
          <w:sz w:val="24"/>
          <w:szCs w:val="24"/>
        </w:rPr>
        <w:t xml:space="preserve"> местам</w:t>
      </w:r>
      <w:r w:rsidR="00E803C4">
        <w:rPr>
          <w:rFonts w:ascii="Times New Roman" w:hAnsi="Times New Roman"/>
          <w:sz w:val="24"/>
          <w:szCs w:val="24"/>
        </w:rPr>
        <w:t xml:space="preserve"> в аудитории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D57206">
      <w:pPr>
        <w:pStyle w:val="a6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под роспись инструктаж всех организаторов сочинения (изложения), в том числе медицинского работника;</w:t>
      </w:r>
    </w:p>
    <w:p w:rsidR="007A1FC4" w:rsidRPr="00043619" w:rsidRDefault="00DD3E20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3E20">
        <w:t>-</w:t>
      </w:r>
      <w:r w:rsidRPr="00DD3E20">
        <w:tab/>
      </w:r>
      <w:r w:rsidRPr="00043619">
        <w:rPr>
          <w:rFonts w:ascii="Times New Roman" w:hAnsi="Times New Roman"/>
          <w:sz w:val="24"/>
          <w:szCs w:val="24"/>
        </w:rPr>
        <w:t>обеспечить корректность (тщательность) заполнения протоколов, отчетных форм итогового сочинения (изложения) при проведении, при проверке итогового сочинения (изложения), при переносе результатов проверки из копии бланка регистрации в оригинал;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 обеспечить завершение проверки итогового сочинения (изложения), подготовку всех форм протоколов, подлинников итогового сочинения (изложения) к передаче в РЦОИ - не позднее 1</w:t>
      </w:r>
      <w:r w:rsidR="00E803C4">
        <w:rPr>
          <w:rFonts w:ascii="Times New Roman" w:hAnsi="Times New Roman"/>
          <w:sz w:val="24"/>
          <w:szCs w:val="24"/>
        </w:rPr>
        <w:t>1</w:t>
      </w:r>
      <w:r w:rsidRPr="00043619">
        <w:rPr>
          <w:rFonts w:ascii="Times New Roman" w:hAnsi="Times New Roman"/>
          <w:sz w:val="24"/>
          <w:szCs w:val="24"/>
        </w:rPr>
        <w:t xml:space="preserve"> декабря 201</w:t>
      </w:r>
      <w:r w:rsidR="00E803C4">
        <w:rPr>
          <w:rFonts w:ascii="Times New Roman" w:hAnsi="Times New Roman"/>
          <w:sz w:val="24"/>
          <w:szCs w:val="24"/>
        </w:rPr>
        <w:t>8</w:t>
      </w:r>
      <w:r w:rsidRPr="00043619">
        <w:rPr>
          <w:rFonts w:ascii="Times New Roman" w:hAnsi="Times New Roman"/>
          <w:sz w:val="24"/>
          <w:szCs w:val="24"/>
        </w:rPr>
        <w:t xml:space="preserve"> года в соответствии с Порядк</w:t>
      </w:r>
      <w:r w:rsidR="00E803C4">
        <w:rPr>
          <w:rFonts w:ascii="Times New Roman" w:hAnsi="Times New Roman"/>
          <w:sz w:val="24"/>
          <w:szCs w:val="24"/>
        </w:rPr>
        <w:t>ом проведения Сочинения</w:t>
      </w:r>
      <w:r w:rsidRPr="00043619">
        <w:rPr>
          <w:rFonts w:ascii="Times New Roman" w:hAnsi="Times New Roman"/>
          <w:sz w:val="24"/>
          <w:szCs w:val="24"/>
        </w:rPr>
        <w:t>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</w:t>
      </w:r>
      <w:r w:rsidRPr="00043619">
        <w:rPr>
          <w:rFonts w:ascii="Times New Roman" w:hAnsi="Times New Roman"/>
          <w:sz w:val="24"/>
          <w:szCs w:val="24"/>
        </w:rPr>
        <w:tab/>
        <w:t>осуществить в соответствии с Графиком приема материалов итогового сочинения (изложения), доставку в РЦОИ Свердловской области всех форм протоколов, подлинников итогового сочинения (изложения) обучающихся общеобразовательной организации;</w:t>
      </w:r>
    </w:p>
    <w:p w:rsidR="00DA5C3A" w:rsidRPr="00043619" w:rsidRDefault="006359A7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7778F12" wp14:editId="40B8A8AA">
            <wp:simplePos x="0" y="0"/>
            <wp:positionH relativeFrom="column">
              <wp:posOffset>-208668</wp:posOffset>
            </wp:positionH>
            <wp:positionV relativeFrom="paragraph">
              <wp:posOffset>-55354</wp:posOffset>
            </wp:positionV>
            <wp:extent cx="6604605" cy="9061110"/>
            <wp:effectExtent l="0" t="0" r="6350" b="6985"/>
            <wp:wrapNone/>
            <wp:docPr id="1" name="Рисунок 1" descr="F:\Галина Анатольевна\школа\01\ЕГЭ ОГЭ 2020\приказ сочин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Галина Анатольевна\школа\01\ЕГЭ ОГЭ 2020\приказ сочинение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23" cy="90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A5C3A" w:rsidRPr="00043619">
        <w:rPr>
          <w:rFonts w:ascii="Times New Roman" w:hAnsi="Times New Roman"/>
          <w:sz w:val="24"/>
          <w:szCs w:val="24"/>
        </w:rPr>
        <w:t>-</w:t>
      </w:r>
      <w:r w:rsidR="00DA5C3A" w:rsidRPr="00043619">
        <w:rPr>
          <w:rFonts w:ascii="Times New Roman" w:hAnsi="Times New Roman"/>
          <w:sz w:val="24"/>
          <w:szCs w:val="24"/>
        </w:rPr>
        <w:tab/>
        <w:t>рекомендовать информировать обучающихся, их родителей (законных представителей) о результатах проверки сочинения (изложения) не ранее даты подтверждения РЦОИ о приеме подлинников итогового соч</w:t>
      </w:r>
      <w:r w:rsidR="00046924" w:rsidRPr="00043619">
        <w:rPr>
          <w:rFonts w:ascii="Times New Roman" w:hAnsi="Times New Roman"/>
          <w:sz w:val="24"/>
          <w:szCs w:val="24"/>
        </w:rPr>
        <w:t>инения (изложения) на обработку.</w:t>
      </w:r>
    </w:p>
    <w:p w:rsidR="00043619" w:rsidRDefault="00043619" w:rsidP="00043619">
      <w:pPr>
        <w:pStyle w:val="Default"/>
        <w:jc w:val="both"/>
      </w:pPr>
    </w:p>
    <w:p w:rsidR="004A701C" w:rsidRPr="00273887" w:rsidRDefault="004A701C" w:rsidP="00043619">
      <w:pPr>
        <w:pStyle w:val="Default"/>
        <w:jc w:val="both"/>
      </w:pPr>
      <w:r w:rsidRPr="00273887">
        <w:t xml:space="preserve">4.Назначить Миронову Анну Николаевну, </w:t>
      </w:r>
      <w:r w:rsidR="004A468E">
        <w:t>учителя математики</w:t>
      </w:r>
      <w:r w:rsidRPr="00273887">
        <w:t>, техническим специалистом.</w:t>
      </w:r>
    </w:p>
    <w:p w:rsidR="004A701C" w:rsidRPr="00273887" w:rsidRDefault="004A701C" w:rsidP="00043619">
      <w:pPr>
        <w:pStyle w:val="Default"/>
        <w:jc w:val="both"/>
      </w:pPr>
      <w:r w:rsidRPr="00273887">
        <w:t>Мироновой Анне Николаевне:</w:t>
      </w:r>
      <w:r w:rsidR="006359A7" w:rsidRPr="006359A7">
        <w:rPr>
          <w:rStyle w:val="a"/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A701C" w:rsidRPr="00273887" w:rsidRDefault="004A701C" w:rsidP="00043619">
      <w:pPr>
        <w:pStyle w:val="Default"/>
        <w:jc w:val="both"/>
      </w:pPr>
      <w:r w:rsidRPr="00273887">
        <w:t>4.1. обеспечить информационно-технологическую помощь в организации и проведении итогового сочинения;</w:t>
      </w:r>
    </w:p>
    <w:p w:rsidR="004A701C" w:rsidRPr="00273887" w:rsidRDefault="004A701C" w:rsidP="00043619">
      <w:pPr>
        <w:pStyle w:val="Default"/>
        <w:jc w:val="both"/>
      </w:pPr>
      <w:r w:rsidRPr="00273887">
        <w:t>4. 2. осуществить распечатывание бланков сочинения</w:t>
      </w:r>
      <w:r w:rsidR="00E803C4">
        <w:t xml:space="preserve"> и форм отчётности</w:t>
      </w:r>
      <w:r w:rsidRPr="00273887">
        <w:t>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.3.</w:t>
      </w:r>
      <w:r w:rsidR="00E803C4">
        <w:t xml:space="preserve"> </w:t>
      </w:r>
      <w:r w:rsidR="004A701C" w:rsidRPr="00273887">
        <w:t>осуществить копирование и сканирование бланков итогового сочинения (изложения);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.4.</w:t>
      </w:r>
      <w:r w:rsidR="00E803C4">
        <w:t xml:space="preserve"> </w:t>
      </w:r>
      <w:r w:rsidR="004A701C" w:rsidRPr="00273887">
        <w:t xml:space="preserve">организовать проверку  работоспособности технических средств </w:t>
      </w:r>
      <w:r w:rsidR="0031144C">
        <w:t>3</w:t>
      </w:r>
      <w:r w:rsidRPr="00273887">
        <w:t xml:space="preserve"> </w:t>
      </w:r>
      <w:r w:rsidR="004A701C" w:rsidRPr="00273887">
        <w:t>декабря 201</w:t>
      </w:r>
      <w:r w:rsidR="0031144C">
        <w:t>9</w:t>
      </w:r>
      <w:r w:rsidR="004A701C" w:rsidRPr="00273887">
        <w:t xml:space="preserve"> года.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5</w:t>
      </w:r>
      <w:r w:rsidR="004A701C" w:rsidRPr="00273887">
        <w:t>.</w:t>
      </w:r>
      <w:r w:rsidR="00273887" w:rsidRPr="00273887">
        <w:t xml:space="preserve"> </w:t>
      </w:r>
      <w:r w:rsidR="00C77F56">
        <w:t>Синицыной Юлии Петровне</w:t>
      </w:r>
      <w:r w:rsidR="004A701C" w:rsidRPr="00273887">
        <w:t xml:space="preserve">, классному  руководителю 11 класса, </w:t>
      </w:r>
      <w:r w:rsidR="001E1CA0">
        <w:t>провести родительское собрание 2</w:t>
      </w:r>
      <w:r w:rsidR="0031144C">
        <w:t>8</w:t>
      </w:r>
      <w:r w:rsidR="001E1CA0">
        <w:t xml:space="preserve"> ноября 201</w:t>
      </w:r>
      <w:r w:rsidR="0031144C">
        <w:t>9</w:t>
      </w:r>
      <w:r w:rsidR="001E1CA0">
        <w:t xml:space="preserve"> года и ознакомить под подпись с памяткой о порядке проведения ИС, </w:t>
      </w:r>
      <w:r w:rsidR="004A701C" w:rsidRPr="00273887">
        <w:t>обеспечить полную явку учащихся для участия в итоговом сочинении</w:t>
      </w:r>
      <w:r w:rsidR="001E1CA0">
        <w:t xml:space="preserve"> (изложении).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6</w:t>
      </w:r>
      <w:r w:rsidR="004A701C" w:rsidRPr="00273887">
        <w:t>.</w:t>
      </w:r>
      <w:r w:rsidR="00136D32">
        <w:t xml:space="preserve"> </w:t>
      </w:r>
      <w:r w:rsidR="004A701C" w:rsidRPr="00273887">
        <w:t>Соловьёвой Оксане Александровне – педагогу - библиотекарю, члену комиссии, обеспечить участников итогового сочин</w:t>
      </w:r>
      <w:r w:rsidR="001E1CA0">
        <w:t xml:space="preserve">ения орфографическими словарями, толковыми и орфографическими словарями </w:t>
      </w:r>
      <w:r w:rsidR="001E1CA0" w:rsidRPr="001E1CA0">
        <w:t>участников итогового</w:t>
      </w:r>
      <w:r w:rsidR="001E1CA0">
        <w:t xml:space="preserve"> изложения.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7</w:t>
      </w:r>
      <w:r w:rsidR="004A701C" w:rsidRPr="00273887">
        <w:t>.</w:t>
      </w:r>
      <w:r w:rsidR="00136D32">
        <w:t xml:space="preserve"> </w:t>
      </w:r>
      <w:r w:rsidR="004A701C" w:rsidRPr="00273887">
        <w:t xml:space="preserve">Назначить нижеперечисленных  членов комиссии – организаторами проведения итогового сочинения </w:t>
      </w:r>
    </w:p>
    <w:p w:rsidR="004A701C" w:rsidRPr="00273887" w:rsidRDefault="004A701C" w:rsidP="004A701C">
      <w:pPr>
        <w:pStyle w:val="Default"/>
        <w:jc w:val="both"/>
      </w:pPr>
      <w:r w:rsidRPr="00273887">
        <w:t>Аудитория №</w:t>
      </w:r>
      <w:r w:rsidR="00273887" w:rsidRPr="00273887">
        <w:t xml:space="preserve"> </w:t>
      </w:r>
      <w:r w:rsidR="00CA573D">
        <w:t>23</w:t>
      </w:r>
      <w:r w:rsidR="00273887" w:rsidRPr="00273887">
        <w:t xml:space="preserve"> </w:t>
      </w:r>
      <w:r w:rsidRPr="00273887">
        <w:t xml:space="preserve">- ответственный организатор – </w:t>
      </w:r>
      <w:r w:rsidR="00C77F56">
        <w:t>Еганова И.С.</w:t>
      </w:r>
    </w:p>
    <w:p w:rsidR="004A701C" w:rsidRDefault="004A701C" w:rsidP="004A701C">
      <w:pPr>
        <w:pStyle w:val="Default"/>
        <w:jc w:val="both"/>
      </w:pPr>
      <w:r w:rsidRPr="00273887">
        <w:t xml:space="preserve">                                                         организатор – Соловьёва О.А.</w:t>
      </w:r>
    </w:p>
    <w:p w:rsidR="00E803C4" w:rsidRPr="00E803C4" w:rsidRDefault="00E803C4" w:rsidP="00E803C4">
      <w:pPr>
        <w:pStyle w:val="Default"/>
      </w:pPr>
      <w:r w:rsidRPr="00E803C4">
        <w:t xml:space="preserve">Аудитория № </w:t>
      </w:r>
      <w:r w:rsidR="00CA573D">
        <w:t>25</w:t>
      </w:r>
      <w:r w:rsidRPr="00E803C4">
        <w:t xml:space="preserve"> - ответственный организатор – </w:t>
      </w:r>
      <w:r>
        <w:t>Мишанина О.И.</w:t>
      </w:r>
    </w:p>
    <w:p w:rsidR="00E803C4" w:rsidRPr="00E803C4" w:rsidRDefault="00E803C4" w:rsidP="00E803C4">
      <w:pPr>
        <w:pStyle w:val="Default"/>
      </w:pPr>
      <w:r w:rsidRPr="00E803C4">
        <w:t xml:space="preserve">                                                         </w:t>
      </w:r>
      <w:r>
        <w:t xml:space="preserve"> </w:t>
      </w:r>
      <w:r w:rsidRPr="00E803C4">
        <w:t xml:space="preserve">организатор – </w:t>
      </w:r>
      <w:proofErr w:type="spellStart"/>
      <w:r w:rsidR="00C77F56">
        <w:t>Лазутина</w:t>
      </w:r>
      <w:proofErr w:type="spellEnd"/>
      <w:r w:rsidR="00C77F56">
        <w:t xml:space="preserve"> М.Б.</w:t>
      </w:r>
    </w:p>
    <w:p w:rsidR="004A701C" w:rsidRDefault="004A701C" w:rsidP="004A701C">
      <w:pPr>
        <w:pStyle w:val="Default"/>
        <w:jc w:val="both"/>
      </w:pPr>
      <w:r w:rsidRPr="00273887">
        <w:t xml:space="preserve">дежурный по этажу – </w:t>
      </w:r>
      <w:proofErr w:type="spellStart"/>
      <w:r w:rsidR="00D57206">
        <w:t>Безбородникова</w:t>
      </w:r>
      <w:proofErr w:type="spellEnd"/>
      <w:r w:rsidR="00D57206">
        <w:t xml:space="preserve"> О.С., </w:t>
      </w:r>
      <w:r w:rsidR="00C77F56">
        <w:t>Беспалова Т.В.</w:t>
      </w:r>
    </w:p>
    <w:p w:rsidR="00136D32" w:rsidRPr="00273887" w:rsidRDefault="00136D32" w:rsidP="004A701C">
      <w:pPr>
        <w:pStyle w:val="Default"/>
        <w:jc w:val="both"/>
      </w:pPr>
      <w:r>
        <w:t xml:space="preserve">8. Общественным наблюдателем назначить </w:t>
      </w:r>
      <w:r w:rsidR="00DB2659">
        <w:t>Лубенченко</w:t>
      </w:r>
      <w:r>
        <w:t xml:space="preserve"> Татьяну </w:t>
      </w:r>
      <w:r w:rsidR="00DB2659">
        <w:t>Владимировну</w:t>
      </w:r>
      <w:r>
        <w:t xml:space="preserve">, заместителя Главы </w:t>
      </w:r>
      <w:proofErr w:type="spellStart"/>
      <w:r>
        <w:t>Двуреченского</w:t>
      </w:r>
      <w:proofErr w:type="spellEnd"/>
      <w:r>
        <w:t xml:space="preserve"> сельского совета.</w:t>
      </w:r>
    </w:p>
    <w:p w:rsidR="004A701C" w:rsidRPr="00273887" w:rsidRDefault="00136D32" w:rsidP="004A701C">
      <w:pPr>
        <w:pStyle w:val="Default"/>
        <w:jc w:val="both"/>
      </w:pPr>
      <w:r>
        <w:t>9</w:t>
      </w:r>
      <w:r w:rsidR="004A701C" w:rsidRPr="00273887">
        <w:t>.</w:t>
      </w:r>
      <w:r>
        <w:t xml:space="preserve"> </w:t>
      </w:r>
      <w:r w:rsidR="004A701C" w:rsidRPr="00273887">
        <w:t>Назначить членами (экспертами) комиссии, участвующими в проверке итогового сочинения:</w:t>
      </w:r>
    </w:p>
    <w:p w:rsidR="004A701C" w:rsidRPr="00273887" w:rsidRDefault="004A701C" w:rsidP="004A701C">
      <w:pPr>
        <w:pStyle w:val="Default"/>
        <w:jc w:val="both"/>
      </w:pPr>
      <w:r w:rsidRPr="00273887">
        <w:t>1)</w:t>
      </w:r>
      <w:r w:rsidR="00C77F56">
        <w:t xml:space="preserve"> </w:t>
      </w:r>
      <w:proofErr w:type="spellStart"/>
      <w:r w:rsidR="00C77F56">
        <w:t>Никишенко</w:t>
      </w:r>
      <w:proofErr w:type="spellEnd"/>
      <w:r w:rsidR="00C77F56">
        <w:t xml:space="preserve"> Инну Сергеевну </w:t>
      </w:r>
      <w:r w:rsidRPr="00273887">
        <w:t>– учителя русского языка и литературы;</w:t>
      </w:r>
    </w:p>
    <w:p w:rsidR="004A701C" w:rsidRDefault="004A701C" w:rsidP="004A701C">
      <w:pPr>
        <w:pStyle w:val="Default"/>
        <w:jc w:val="both"/>
      </w:pPr>
      <w:r w:rsidRPr="00273887">
        <w:t xml:space="preserve">2) </w:t>
      </w:r>
      <w:r w:rsidR="00C77F56" w:rsidRPr="00C77F56">
        <w:t xml:space="preserve">Петухову Ольгу Викторовну </w:t>
      </w:r>
      <w:r w:rsidRPr="00273887">
        <w:t>– учителя русского языка и литературы;</w:t>
      </w:r>
    </w:p>
    <w:p w:rsidR="00D57206" w:rsidRPr="00273887" w:rsidRDefault="00D57206" w:rsidP="004A701C">
      <w:pPr>
        <w:pStyle w:val="Default"/>
        <w:jc w:val="both"/>
      </w:pPr>
      <w:r>
        <w:t xml:space="preserve">3) </w:t>
      </w:r>
      <w:proofErr w:type="spellStart"/>
      <w:r w:rsidR="00C77F56">
        <w:t>Черемискину</w:t>
      </w:r>
      <w:proofErr w:type="spellEnd"/>
      <w:r w:rsidR="00C77F56">
        <w:t xml:space="preserve"> Наталью Александровну</w:t>
      </w:r>
      <w:r>
        <w:t xml:space="preserve"> </w:t>
      </w:r>
      <w:r w:rsidRPr="00D57206">
        <w:t>– учителя русского языка и литературы;</w:t>
      </w:r>
    </w:p>
    <w:p w:rsidR="00D57206" w:rsidRDefault="00D57206" w:rsidP="004A701C">
      <w:pPr>
        <w:pStyle w:val="Default"/>
        <w:jc w:val="both"/>
      </w:pPr>
    </w:p>
    <w:p w:rsidR="004A701C" w:rsidRDefault="00136D32" w:rsidP="004A701C">
      <w:pPr>
        <w:pStyle w:val="Default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C77F56">
        <w:rPr>
          <w:color w:val="auto"/>
        </w:rPr>
        <w:t>Синицына Ю.П.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Соловьёва О.А.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C77F56">
        <w:rPr>
          <w:color w:val="auto"/>
        </w:rPr>
        <w:t>Лазутина</w:t>
      </w:r>
      <w:proofErr w:type="spellEnd"/>
      <w:r w:rsidR="00C77F56">
        <w:rPr>
          <w:color w:val="auto"/>
        </w:rPr>
        <w:t xml:space="preserve"> М.Б.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C77F56">
        <w:rPr>
          <w:color w:val="auto"/>
        </w:rPr>
        <w:t>Еганова И.С.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Мишанина О.И.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Беспалова Т.В.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Безбородникова</w:t>
      </w:r>
      <w:proofErr w:type="spellEnd"/>
      <w:r>
        <w:rPr>
          <w:color w:val="auto"/>
        </w:rPr>
        <w:t xml:space="preserve"> О.С.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C77F56">
        <w:rPr>
          <w:color w:val="auto"/>
        </w:rPr>
        <w:t>Никишенко</w:t>
      </w:r>
      <w:proofErr w:type="spellEnd"/>
      <w:r w:rsidR="00C77F56">
        <w:rPr>
          <w:color w:val="auto"/>
        </w:rPr>
        <w:t xml:space="preserve"> И.С.</w:t>
      </w:r>
    </w:p>
    <w:p w:rsidR="00273887" w:rsidRPr="00273887" w:rsidRDefault="00273887" w:rsidP="00273887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  <w:t xml:space="preserve">_______________ </w:t>
      </w:r>
      <w:r w:rsidR="00D57206">
        <w:rPr>
          <w:rFonts w:ascii="Times New Roman" w:hAnsi="Times New Roman"/>
          <w:sz w:val="24"/>
          <w:szCs w:val="24"/>
        </w:rPr>
        <w:t xml:space="preserve"> Петухова О.В</w:t>
      </w:r>
      <w:r w:rsidRPr="00273887">
        <w:rPr>
          <w:rFonts w:ascii="Times New Roman" w:hAnsi="Times New Roman"/>
          <w:sz w:val="24"/>
          <w:szCs w:val="24"/>
        </w:rPr>
        <w:t>.</w:t>
      </w:r>
    </w:p>
    <w:p w:rsidR="00273887" w:rsidRPr="00273887" w:rsidRDefault="00273887" w:rsidP="00273887">
      <w:pPr>
        <w:tabs>
          <w:tab w:val="left" w:pos="22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73887">
        <w:rPr>
          <w:rFonts w:ascii="Times New Roman" w:hAnsi="Times New Roman"/>
          <w:sz w:val="24"/>
          <w:szCs w:val="24"/>
        </w:rPr>
        <w:t xml:space="preserve"> ______________ </w:t>
      </w:r>
      <w:r w:rsidR="00D57206">
        <w:rPr>
          <w:rFonts w:ascii="Times New Roman" w:hAnsi="Times New Roman"/>
          <w:sz w:val="24"/>
          <w:szCs w:val="24"/>
        </w:rPr>
        <w:t xml:space="preserve">  </w:t>
      </w:r>
      <w:r w:rsidRPr="00273887">
        <w:rPr>
          <w:rFonts w:ascii="Times New Roman" w:hAnsi="Times New Roman"/>
          <w:sz w:val="24"/>
          <w:szCs w:val="24"/>
        </w:rPr>
        <w:t xml:space="preserve">Синицына Ю.П. 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_-</w:t>
      </w:r>
      <w:proofErr w:type="gramEnd"/>
      <w:r>
        <w:rPr>
          <w:rFonts w:ascii="Times New Roman" w:hAnsi="Times New Roman"/>
          <w:sz w:val="28"/>
          <w:szCs w:val="28"/>
        </w:rPr>
        <w:t>ОД</w:t>
      </w: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 w:rsidR="00DB2659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Pr="00470CAB">
        <w:rPr>
          <w:rFonts w:ascii="Times New Roman" w:hAnsi="Times New Roman"/>
          <w:sz w:val="28"/>
          <w:szCs w:val="28"/>
        </w:rPr>
        <w:t xml:space="preserve"> 201</w:t>
      </w:r>
      <w:r w:rsidR="00DB2659">
        <w:rPr>
          <w:rFonts w:ascii="Times New Roman" w:hAnsi="Times New Roman"/>
          <w:sz w:val="28"/>
          <w:szCs w:val="28"/>
        </w:rPr>
        <w:t>9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Ind w:w="667" w:type="dxa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М.Н.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Храпко Г.А.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8353D">
              <w:rPr>
                <w:sz w:val="28"/>
                <w:szCs w:val="28"/>
              </w:rPr>
              <w:t>ехнически</w:t>
            </w:r>
            <w:r>
              <w:rPr>
                <w:sz w:val="28"/>
                <w:szCs w:val="28"/>
              </w:rPr>
              <w:t>й</w:t>
            </w:r>
            <w:r w:rsidRPr="00F8353D">
              <w:rPr>
                <w:sz w:val="28"/>
                <w:szCs w:val="28"/>
              </w:rPr>
              <w:t xml:space="preserve"> специалист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А.Н.</w:t>
            </w:r>
          </w:p>
        </w:tc>
      </w:tr>
      <w:tr w:rsidR="00EA512E" w:rsidTr="001E1CA0">
        <w:trPr>
          <w:trHeight w:val="2401"/>
        </w:trPr>
        <w:tc>
          <w:tcPr>
            <w:tcW w:w="3761" w:type="dxa"/>
          </w:tcPr>
          <w:p w:rsidR="00EA512E" w:rsidRDefault="00EA512E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F8353D">
              <w:rPr>
                <w:sz w:val="28"/>
                <w:szCs w:val="28"/>
              </w:rPr>
              <w:t xml:space="preserve">Члены комиссии, участвующие в организации </w:t>
            </w:r>
            <w:r>
              <w:rPr>
                <w:sz w:val="28"/>
                <w:szCs w:val="28"/>
              </w:rPr>
              <w:t xml:space="preserve">и </w:t>
            </w:r>
            <w:r w:rsidRPr="00F8353D">
              <w:rPr>
                <w:sz w:val="28"/>
                <w:szCs w:val="28"/>
              </w:rPr>
              <w:t>проведени</w:t>
            </w:r>
            <w:r w:rsidR="00293DB3">
              <w:rPr>
                <w:sz w:val="28"/>
                <w:szCs w:val="28"/>
              </w:rPr>
              <w:t>и</w:t>
            </w:r>
            <w:r w:rsidRPr="00F8353D">
              <w:rPr>
                <w:sz w:val="28"/>
                <w:szCs w:val="28"/>
              </w:rPr>
              <w:t xml:space="preserve"> итогового сочинения:</w:t>
            </w:r>
          </w:p>
        </w:tc>
        <w:tc>
          <w:tcPr>
            <w:tcW w:w="3762" w:type="dxa"/>
          </w:tcPr>
          <w:p w:rsidR="00293DB3" w:rsidRPr="00293DB3" w:rsidRDefault="004A468E" w:rsidP="00293DB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Еганова И.С</w:t>
            </w:r>
            <w:r w:rsidR="00293DB3" w:rsidRPr="00293DB3">
              <w:rPr>
                <w:sz w:val="28"/>
                <w:szCs w:val="28"/>
              </w:rPr>
              <w:t>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Соловьёва О.А.</w:t>
            </w:r>
          </w:p>
          <w:p w:rsidR="00293DB3" w:rsidRPr="00293DB3" w:rsidRDefault="00293DB3" w:rsidP="00293DB3">
            <w:pPr>
              <w:pStyle w:val="Default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Мишанина О.И.</w:t>
            </w:r>
          </w:p>
          <w:p w:rsidR="00293DB3" w:rsidRPr="00293DB3" w:rsidRDefault="004A468E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Лазутина</w:t>
            </w:r>
            <w:proofErr w:type="spellEnd"/>
            <w:r>
              <w:rPr>
                <w:sz w:val="28"/>
                <w:szCs w:val="28"/>
              </w:rPr>
              <w:t xml:space="preserve"> М.Б.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Беспалова Т.В.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293DB3">
              <w:rPr>
                <w:sz w:val="28"/>
                <w:szCs w:val="28"/>
              </w:rPr>
              <w:t>Безбородникова</w:t>
            </w:r>
            <w:proofErr w:type="spellEnd"/>
            <w:r w:rsidRPr="00293DB3">
              <w:rPr>
                <w:sz w:val="28"/>
                <w:szCs w:val="28"/>
              </w:rPr>
              <w:t xml:space="preserve"> О.С.                                              </w:t>
            </w:r>
          </w:p>
          <w:p w:rsidR="00EA512E" w:rsidRDefault="00EA512E" w:rsidP="001E1CA0">
            <w:pPr>
              <w:pStyle w:val="Default"/>
              <w:rPr>
                <w:sz w:val="28"/>
                <w:szCs w:val="28"/>
              </w:rPr>
            </w:pPr>
          </w:p>
        </w:tc>
      </w:tr>
      <w:tr w:rsidR="00EA512E" w:rsidTr="00BE1DE0">
        <w:trPr>
          <w:trHeight w:val="1781"/>
        </w:trPr>
        <w:tc>
          <w:tcPr>
            <w:tcW w:w="3761" w:type="dxa"/>
          </w:tcPr>
          <w:p w:rsidR="00EA512E" w:rsidRDefault="00293DB3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</w:t>
            </w:r>
            <w:r w:rsidR="00EA512E" w:rsidRPr="00F8353D">
              <w:rPr>
                <w:sz w:val="28"/>
                <w:szCs w:val="28"/>
              </w:rPr>
              <w:t>комиссии, участвующие в проверке итогового сочинения (изложения):</w:t>
            </w:r>
          </w:p>
        </w:tc>
        <w:tc>
          <w:tcPr>
            <w:tcW w:w="3762" w:type="dxa"/>
          </w:tcPr>
          <w:p w:rsidR="004A468E" w:rsidRDefault="004A468E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Никишенко</w:t>
            </w:r>
            <w:proofErr w:type="spellEnd"/>
            <w:r>
              <w:rPr>
                <w:sz w:val="28"/>
                <w:szCs w:val="28"/>
              </w:rPr>
              <w:t xml:space="preserve"> И.С.</w:t>
            </w:r>
          </w:p>
          <w:p w:rsidR="00EA512E" w:rsidRDefault="00293DB3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Петухова О.В.</w:t>
            </w:r>
          </w:p>
          <w:p w:rsidR="00EA512E" w:rsidRPr="00293DB3" w:rsidRDefault="004A468E" w:rsidP="00293DB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Черемискина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087A51" w:rsidTr="00BE1DE0">
        <w:trPr>
          <w:trHeight w:val="1781"/>
        </w:trPr>
        <w:tc>
          <w:tcPr>
            <w:tcW w:w="3761" w:type="dxa"/>
          </w:tcPr>
          <w:p w:rsidR="00087A51" w:rsidRDefault="00087A51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Общественный наблюдатель</w:t>
            </w:r>
          </w:p>
        </w:tc>
        <w:tc>
          <w:tcPr>
            <w:tcW w:w="3762" w:type="dxa"/>
          </w:tcPr>
          <w:p w:rsidR="00087A51" w:rsidRDefault="00060304" w:rsidP="00060304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Лубенченко</w:t>
            </w:r>
            <w:r w:rsidR="00087A51">
              <w:rPr>
                <w:sz w:val="28"/>
                <w:szCs w:val="28"/>
              </w:rPr>
              <w:t xml:space="preserve"> Т.</w:t>
            </w:r>
            <w:r>
              <w:rPr>
                <w:sz w:val="28"/>
                <w:szCs w:val="28"/>
              </w:rPr>
              <w:t>В</w:t>
            </w:r>
            <w:r w:rsidR="00087A51">
              <w:rPr>
                <w:sz w:val="28"/>
                <w:szCs w:val="28"/>
              </w:rPr>
              <w:t>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Pr="00EA512E" w:rsidRDefault="003959E0" w:rsidP="003959E0">
      <w:pPr>
        <w:rPr>
          <w:rFonts w:ascii="Times New Roman" w:hAnsi="Times New Roman"/>
          <w:sz w:val="24"/>
          <w:szCs w:val="24"/>
        </w:rPr>
      </w:pPr>
    </w:p>
    <w:sectPr w:rsidR="003959E0" w:rsidRPr="00EA512E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2C49E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003926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01BB7FD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8">
    <w:nsid w:val="056F320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07B8588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08106ED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>
    <w:nsid w:val="0BE33A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>
    <w:nsid w:val="0E8538E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>
    <w:nsid w:val="11826B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12836EE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>
    <w:nsid w:val="132B043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8">
    <w:nsid w:val="18F21F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>
    <w:nsid w:val="19906B8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>
    <w:nsid w:val="1A2370C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>
    <w:nsid w:val="1B7F162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2">
    <w:nsid w:val="1BF079C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3">
    <w:nsid w:val="1E571B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4">
    <w:nsid w:val="1FC73F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5">
    <w:nsid w:val="22303FB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6">
    <w:nsid w:val="224438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235A7B9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9">
    <w:nsid w:val="24FD363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261D693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1">
    <w:nsid w:val="293751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2">
    <w:nsid w:val="2AC04C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>
    <w:nsid w:val="2D45745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>
    <w:nsid w:val="305E3BE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5">
    <w:nsid w:val="33E818C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6">
    <w:nsid w:val="39C85AF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7">
    <w:nsid w:val="3E366F3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>
    <w:nsid w:val="3EC7242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9">
    <w:nsid w:val="435B4C9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0">
    <w:nsid w:val="443B5E2D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1">
    <w:nsid w:val="4574238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2">
    <w:nsid w:val="4737497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3">
    <w:nsid w:val="4A9F0B5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4">
    <w:nsid w:val="4ABF57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5">
    <w:nsid w:val="4DBC757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6">
    <w:nsid w:val="52386B8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7">
    <w:nsid w:val="528032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8">
    <w:nsid w:val="531641E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9">
    <w:nsid w:val="54963C1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0">
    <w:nsid w:val="553C35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1">
    <w:nsid w:val="55A574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2">
    <w:nsid w:val="55F55C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3">
    <w:nsid w:val="5A606CC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4">
    <w:nsid w:val="5B965F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5">
    <w:nsid w:val="5F591F8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6">
    <w:nsid w:val="626C1FB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7">
    <w:nsid w:val="64A017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8">
    <w:nsid w:val="654304B7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>
    <w:nsid w:val="65DC6AA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>
    <w:nsid w:val="672B1D0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1">
    <w:nsid w:val="6A6E43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>
    <w:nsid w:val="6C13654E"/>
    <w:multiLevelType w:val="hybridMultilevel"/>
    <w:tmpl w:val="1000152E"/>
    <w:lvl w:ilvl="0" w:tplc="99FCD496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3">
    <w:nsid w:val="6CDE59C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4">
    <w:nsid w:val="6CEA1894"/>
    <w:multiLevelType w:val="hybridMultilevel"/>
    <w:tmpl w:val="D862C8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66">
    <w:nsid w:val="6FFB32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7">
    <w:nsid w:val="715C1B1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8">
    <w:nsid w:val="71C7256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9">
    <w:nsid w:val="73541ED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0">
    <w:nsid w:val="7548247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1">
    <w:nsid w:val="767700B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2">
    <w:nsid w:val="79DC445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3">
    <w:nsid w:val="7BBC3C5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4">
    <w:nsid w:val="7D4B78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5"/>
  </w:num>
  <w:num w:numId="4">
    <w:abstractNumId w:val="43"/>
  </w:num>
  <w:num w:numId="5">
    <w:abstractNumId w:val="22"/>
  </w:num>
  <w:num w:numId="6">
    <w:abstractNumId w:val="36"/>
  </w:num>
  <w:num w:numId="7">
    <w:abstractNumId w:val="69"/>
  </w:num>
  <w:num w:numId="8">
    <w:abstractNumId w:val="73"/>
  </w:num>
  <w:num w:numId="9">
    <w:abstractNumId w:val="9"/>
  </w:num>
  <w:num w:numId="10">
    <w:abstractNumId w:val="45"/>
  </w:num>
  <w:num w:numId="11">
    <w:abstractNumId w:val="68"/>
  </w:num>
  <w:num w:numId="12">
    <w:abstractNumId w:val="40"/>
  </w:num>
  <w:num w:numId="13">
    <w:abstractNumId w:val="25"/>
  </w:num>
  <w:num w:numId="14">
    <w:abstractNumId w:val="23"/>
  </w:num>
  <w:num w:numId="15">
    <w:abstractNumId w:val="7"/>
  </w:num>
  <w:num w:numId="16">
    <w:abstractNumId w:val="42"/>
  </w:num>
  <w:num w:numId="17">
    <w:abstractNumId w:val="67"/>
  </w:num>
  <w:num w:numId="18">
    <w:abstractNumId w:val="63"/>
  </w:num>
  <w:num w:numId="19">
    <w:abstractNumId w:val="49"/>
  </w:num>
  <w:num w:numId="20">
    <w:abstractNumId w:val="24"/>
  </w:num>
  <w:num w:numId="21">
    <w:abstractNumId w:val="13"/>
  </w:num>
  <w:num w:numId="22">
    <w:abstractNumId w:val="46"/>
  </w:num>
  <w:num w:numId="23">
    <w:abstractNumId w:val="11"/>
  </w:num>
  <w:num w:numId="24">
    <w:abstractNumId w:val="56"/>
  </w:num>
  <w:num w:numId="25">
    <w:abstractNumId w:val="54"/>
  </w:num>
  <w:num w:numId="26">
    <w:abstractNumId w:val="8"/>
  </w:num>
  <w:num w:numId="27">
    <w:abstractNumId w:val="60"/>
  </w:num>
  <w:num w:numId="28">
    <w:abstractNumId w:val="18"/>
  </w:num>
  <w:num w:numId="29">
    <w:abstractNumId w:val="66"/>
  </w:num>
  <w:num w:numId="30">
    <w:abstractNumId w:val="32"/>
  </w:num>
  <w:num w:numId="31">
    <w:abstractNumId w:val="51"/>
  </w:num>
  <w:num w:numId="32">
    <w:abstractNumId w:val="37"/>
  </w:num>
  <w:num w:numId="33">
    <w:abstractNumId w:val="10"/>
  </w:num>
  <w:num w:numId="34">
    <w:abstractNumId w:val="34"/>
  </w:num>
  <w:num w:numId="35">
    <w:abstractNumId w:val="30"/>
  </w:num>
  <w:num w:numId="36">
    <w:abstractNumId w:val="15"/>
  </w:num>
  <w:num w:numId="37">
    <w:abstractNumId w:val="47"/>
  </w:num>
  <w:num w:numId="38">
    <w:abstractNumId w:val="74"/>
  </w:num>
  <w:num w:numId="39">
    <w:abstractNumId w:val="52"/>
  </w:num>
  <w:num w:numId="40">
    <w:abstractNumId w:val="53"/>
  </w:num>
  <w:num w:numId="41">
    <w:abstractNumId w:val="61"/>
  </w:num>
  <w:num w:numId="42">
    <w:abstractNumId w:val="48"/>
  </w:num>
  <w:num w:numId="43">
    <w:abstractNumId w:val="20"/>
  </w:num>
  <w:num w:numId="44">
    <w:abstractNumId w:val="71"/>
  </w:num>
  <w:num w:numId="45">
    <w:abstractNumId w:val="31"/>
  </w:num>
  <w:num w:numId="46">
    <w:abstractNumId w:val="39"/>
  </w:num>
  <w:num w:numId="47">
    <w:abstractNumId w:val="44"/>
  </w:num>
  <w:num w:numId="48">
    <w:abstractNumId w:val="6"/>
  </w:num>
  <w:num w:numId="49">
    <w:abstractNumId w:val="59"/>
  </w:num>
  <w:num w:numId="50">
    <w:abstractNumId w:val="72"/>
  </w:num>
  <w:num w:numId="51">
    <w:abstractNumId w:val="29"/>
  </w:num>
  <w:num w:numId="52">
    <w:abstractNumId w:val="38"/>
  </w:num>
  <w:num w:numId="53">
    <w:abstractNumId w:val="28"/>
  </w:num>
  <w:num w:numId="54">
    <w:abstractNumId w:val="5"/>
  </w:num>
  <w:num w:numId="55">
    <w:abstractNumId w:val="21"/>
  </w:num>
  <w:num w:numId="56">
    <w:abstractNumId w:val="57"/>
  </w:num>
  <w:num w:numId="57">
    <w:abstractNumId w:val="70"/>
  </w:num>
  <w:num w:numId="58">
    <w:abstractNumId w:val="35"/>
  </w:num>
  <w:num w:numId="59">
    <w:abstractNumId w:val="50"/>
  </w:num>
  <w:num w:numId="60">
    <w:abstractNumId w:val="33"/>
  </w:num>
  <w:num w:numId="61">
    <w:abstractNumId w:val="12"/>
  </w:num>
  <w:num w:numId="62">
    <w:abstractNumId w:val="26"/>
  </w:num>
  <w:num w:numId="63">
    <w:abstractNumId w:val="19"/>
  </w:num>
  <w:num w:numId="64">
    <w:abstractNumId w:val="41"/>
  </w:num>
  <w:num w:numId="65">
    <w:abstractNumId w:val="17"/>
  </w:num>
  <w:num w:numId="66">
    <w:abstractNumId w:val="62"/>
  </w:num>
  <w:num w:numId="67">
    <w:abstractNumId w:val="58"/>
  </w:num>
  <w:num w:numId="68">
    <w:abstractNumId w:val="0"/>
  </w:num>
  <w:num w:numId="69">
    <w:abstractNumId w:val="1"/>
  </w:num>
  <w:num w:numId="70">
    <w:abstractNumId w:val="2"/>
  </w:num>
  <w:num w:numId="71">
    <w:abstractNumId w:val="3"/>
  </w:num>
  <w:num w:numId="72">
    <w:abstractNumId w:val="4"/>
  </w:num>
  <w:num w:numId="73">
    <w:abstractNumId w:val="27"/>
  </w:num>
  <w:num w:numId="74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60304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73887"/>
    <w:rsid w:val="0029395C"/>
    <w:rsid w:val="00293DB3"/>
    <w:rsid w:val="002A2E3F"/>
    <w:rsid w:val="002B73DB"/>
    <w:rsid w:val="002C7B7C"/>
    <w:rsid w:val="002D18AD"/>
    <w:rsid w:val="002D2660"/>
    <w:rsid w:val="002F741E"/>
    <w:rsid w:val="0031144C"/>
    <w:rsid w:val="00316930"/>
    <w:rsid w:val="0033685E"/>
    <w:rsid w:val="00363B7E"/>
    <w:rsid w:val="003814FA"/>
    <w:rsid w:val="003959E0"/>
    <w:rsid w:val="003A34B7"/>
    <w:rsid w:val="003C0F69"/>
    <w:rsid w:val="003D5793"/>
    <w:rsid w:val="00412CE4"/>
    <w:rsid w:val="004269C9"/>
    <w:rsid w:val="00434AC6"/>
    <w:rsid w:val="004A468E"/>
    <w:rsid w:val="004A701C"/>
    <w:rsid w:val="004B0643"/>
    <w:rsid w:val="004B7D78"/>
    <w:rsid w:val="004F63B6"/>
    <w:rsid w:val="00504FBE"/>
    <w:rsid w:val="005240DD"/>
    <w:rsid w:val="005716D5"/>
    <w:rsid w:val="005C38F2"/>
    <w:rsid w:val="005C6EC6"/>
    <w:rsid w:val="005C7622"/>
    <w:rsid w:val="005F3860"/>
    <w:rsid w:val="006054EE"/>
    <w:rsid w:val="00620072"/>
    <w:rsid w:val="006230B0"/>
    <w:rsid w:val="006359A7"/>
    <w:rsid w:val="0065559E"/>
    <w:rsid w:val="00660428"/>
    <w:rsid w:val="00661276"/>
    <w:rsid w:val="00670307"/>
    <w:rsid w:val="006A6BCE"/>
    <w:rsid w:val="006D2510"/>
    <w:rsid w:val="006F4190"/>
    <w:rsid w:val="00710A80"/>
    <w:rsid w:val="00715B78"/>
    <w:rsid w:val="0077062A"/>
    <w:rsid w:val="0079450E"/>
    <w:rsid w:val="007953E4"/>
    <w:rsid w:val="007A1FC4"/>
    <w:rsid w:val="007E26CB"/>
    <w:rsid w:val="007F0984"/>
    <w:rsid w:val="00810E5E"/>
    <w:rsid w:val="00846A1B"/>
    <w:rsid w:val="0085155A"/>
    <w:rsid w:val="008532E4"/>
    <w:rsid w:val="008A3442"/>
    <w:rsid w:val="008A7B1A"/>
    <w:rsid w:val="008F7903"/>
    <w:rsid w:val="0091308E"/>
    <w:rsid w:val="00913572"/>
    <w:rsid w:val="00914471"/>
    <w:rsid w:val="00914D5A"/>
    <w:rsid w:val="009516FA"/>
    <w:rsid w:val="00956A85"/>
    <w:rsid w:val="009736FA"/>
    <w:rsid w:val="009C17FF"/>
    <w:rsid w:val="009C3117"/>
    <w:rsid w:val="009C7EA8"/>
    <w:rsid w:val="009E1E44"/>
    <w:rsid w:val="009F7246"/>
    <w:rsid w:val="00A41D9D"/>
    <w:rsid w:val="00A75B71"/>
    <w:rsid w:val="00A8439D"/>
    <w:rsid w:val="00A96AF9"/>
    <w:rsid w:val="00AA41F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36E18"/>
    <w:rsid w:val="00C539A2"/>
    <w:rsid w:val="00C64630"/>
    <w:rsid w:val="00C75373"/>
    <w:rsid w:val="00C77F56"/>
    <w:rsid w:val="00CA573D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B2659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A2C54"/>
    <w:rsid w:val="00EA512E"/>
    <w:rsid w:val="00EC4773"/>
    <w:rsid w:val="00EE304A"/>
    <w:rsid w:val="00EF4C50"/>
    <w:rsid w:val="00F429EE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710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support.gia66.ru/sites/default/files/pismo_ron_ot_24.09.2019_10-88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1421E-510E-47A2-9304-301ED485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2017-11-21T09:01:00Z</cp:lastPrinted>
  <dcterms:created xsi:type="dcterms:W3CDTF">2019-11-19T06:52:00Z</dcterms:created>
  <dcterms:modified xsi:type="dcterms:W3CDTF">2019-11-21T12:20:00Z</dcterms:modified>
</cp:coreProperties>
</file>